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64036" w:rsidR="00824F50" w:rsidP="00824F50" w:rsidRDefault="003C4E10" w14:paraId="29CF8B24" w14:textId="323DBBAC">
      <w:pPr>
        <w:pStyle w:val="Ttulo1"/>
        <w:spacing w:before="0" w:line="240" w:lineRule="auto"/>
        <w:jc w:val="center"/>
        <w:rPr>
          <w:rFonts w:ascii="Fira Sans" w:hAnsi="Fira Sans"/>
          <w:color w:val="auto"/>
          <w:sz w:val="24"/>
          <w:szCs w:val="24"/>
          <w:lang w:val="pt-BR"/>
        </w:rPr>
      </w:pPr>
      <w:r w:rsidRPr="00764036">
        <w:rPr>
          <w:rFonts w:ascii="Fira Sans" w:hAnsi="Fira Sans"/>
          <w:color w:val="auto"/>
          <w:sz w:val="24"/>
          <w:szCs w:val="24"/>
          <w:lang w:val="pt-BR"/>
        </w:rPr>
        <w:t>ANEXO XI</w:t>
      </w:r>
      <w:r w:rsidR="00013313">
        <w:rPr>
          <w:rFonts w:ascii="Fira Sans" w:hAnsi="Fira Sans"/>
          <w:color w:val="auto"/>
          <w:sz w:val="24"/>
          <w:szCs w:val="24"/>
          <w:lang w:val="pt-BR"/>
        </w:rPr>
        <w:t>V</w:t>
      </w:r>
      <w:r w:rsidRPr="00764036">
        <w:rPr>
          <w:rFonts w:ascii="Fira Sans" w:hAnsi="Fira Sans"/>
          <w:color w:val="auto"/>
          <w:sz w:val="24"/>
          <w:szCs w:val="24"/>
          <w:lang w:val="pt-BR"/>
        </w:rPr>
        <w:t xml:space="preserve"> </w:t>
      </w:r>
    </w:p>
    <w:p w:rsidRPr="00764036" w:rsidR="003048D3" w:rsidP="00824F50" w:rsidRDefault="003C4E10" w14:paraId="6CEE2AD2" w14:textId="144EB056">
      <w:pPr>
        <w:pStyle w:val="Ttulo1"/>
        <w:spacing w:before="0" w:line="240" w:lineRule="auto"/>
        <w:jc w:val="center"/>
        <w:rPr>
          <w:rFonts w:ascii="Fira Sans" w:hAnsi="Fira Sans"/>
          <w:color w:val="auto"/>
          <w:sz w:val="24"/>
          <w:szCs w:val="24"/>
          <w:lang w:val="pt-BR"/>
        </w:rPr>
      </w:pPr>
      <w:r w:rsidRPr="00764036">
        <w:rPr>
          <w:rFonts w:ascii="Fira Sans" w:hAnsi="Fira Sans"/>
          <w:color w:val="auto"/>
          <w:sz w:val="24"/>
          <w:szCs w:val="24"/>
          <w:lang w:val="pt-BR"/>
        </w:rPr>
        <w:t>FORMULÁRIO DE RECURSO OU IMPUGNAÇÃO</w:t>
      </w:r>
    </w:p>
    <w:p w:rsidRPr="007B0FDB" w:rsidR="003048D3" w:rsidP="2ED490F1" w:rsidRDefault="003C4E10" w14:paraId="1C548450" w14:noSpellErr="1" w14:textId="134E787B">
      <w:pPr>
        <w:spacing w:after="0" w:line="240" w:lineRule="auto"/>
        <w:jc w:val="center"/>
        <w:rPr>
          <w:rFonts w:ascii="Fira Sans" w:hAnsi="Fira Sans" w:eastAsia="Fira Sans" w:cs="Fira Sans"/>
          <w:noProof w:val="0"/>
          <w:sz w:val="22"/>
          <w:szCs w:val="22"/>
          <w:lang w:val="en-US"/>
        </w:rPr>
      </w:pPr>
      <w:r>
        <w:br/>
      </w:r>
      <w:r w:rsidRPr="2ED490F1" w:rsidR="111BF052">
        <w:rPr>
          <w:rFonts w:ascii="Fira Sans" w:hAnsi="Fira Sans" w:eastAsia="Fira Sans" w:cs="Fira San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t-BR"/>
        </w:rPr>
        <w:t>Edital Prospera Sociobio: Criação dos Núcleos de Desenvolvimento da Sociobioeconomia na Amazônia</w:t>
      </w:r>
    </w:p>
    <w:p w:rsidRPr="007B0FDB" w:rsidR="003048D3" w:rsidP="00824F50" w:rsidRDefault="003C4E10" w14:paraId="07EDA1FE" w14:textId="24BCA992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>
        <w:br/>
      </w:r>
    </w:p>
    <w:p w:rsidR="007B0FDB" w:rsidP="007B0FDB" w:rsidRDefault="003C4E10" w14:paraId="68DAB6E6" w14:textId="77777777">
      <w:pPr>
        <w:jc w:val="both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t>À Comissão Técnica de Avaliação</w:t>
      </w:r>
    </w:p>
    <w:p w:rsidRPr="007B0FDB" w:rsidR="007B0FDB" w:rsidP="007B0FDB" w:rsidRDefault="003C4E10" w14:paraId="449ADDAA" w14:textId="2B6A0A71">
      <w:pPr>
        <w:jc w:val="both"/>
        <w:rPr>
          <w:rFonts w:ascii="Fira Sans" w:hAnsi="Fira Sans"/>
          <w:b/>
          <w:bCs/>
          <w:sz w:val="24"/>
          <w:szCs w:val="24"/>
          <w:lang w:val="pt-BR"/>
        </w:rPr>
      </w:pPr>
      <w:r w:rsidRPr="007B0FDB">
        <w:rPr>
          <w:rFonts w:ascii="Fira Sans" w:hAnsi="Fira Sans"/>
          <w:b/>
          <w:bCs/>
          <w:sz w:val="24"/>
          <w:szCs w:val="24"/>
          <w:lang w:val="pt-BR"/>
        </w:rPr>
        <w:t xml:space="preserve">Edital de Seleção para </w:t>
      </w:r>
      <w:r w:rsidRPr="007B0FDB" w:rsidR="007B0FDB">
        <w:rPr>
          <w:rFonts w:ascii="Fira Sans" w:hAnsi="Fira Sans"/>
          <w:b/>
          <w:bCs/>
          <w:sz w:val="24"/>
          <w:szCs w:val="24"/>
          <w:lang w:val="pt-BR"/>
        </w:rPr>
        <w:t>a Criação de Núcleos de Desenvolvimento da Sociobioeconomia</w:t>
      </w:r>
    </w:p>
    <w:p w:rsidRPr="007B0FDB" w:rsidR="003048D3" w:rsidP="00824F50" w:rsidRDefault="003048D3" w14:paraId="426C4FBC" w14:textId="04369BA0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6FEC3EC8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3048D3" w:rsidP="00824F50" w:rsidRDefault="003C4E10" w14:paraId="503BBD8E" w14:textId="2C0ACF1D">
      <w:pPr>
        <w:spacing w:after="0" w:line="240" w:lineRule="auto"/>
        <w:jc w:val="both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t xml:space="preserve">A </w:t>
      </w:r>
      <w:r w:rsidRPr="007B0FDB" w:rsidR="00824F50">
        <w:rPr>
          <w:rFonts w:ascii="Fira Sans" w:hAnsi="Fira Sans"/>
          <w:sz w:val="24"/>
          <w:szCs w:val="24"/>
          <w:lang w:val="pt-BR"/>
        </w:rPr>
        <w:t>(</w:t>
      </w:r>
      <w:r w:rsidRPr="007B0FDB">
        <w:rPr>
          <w:rFonts w:ascii="Fira Sans" w:hAnsi="Fira Sans"/>
          <w:sz w:val="24"/>
          <w:szCs w:val="24"/>
          <w:highlight w:val="yellow"/>
          <w:lang w:val="pt-BR"/>
        </w:rPr>
        <w:t>organização</w:t>
      </w:r>
      <w:r w:rsidRPr="007B0FDB" w:rsidR="00824F50">
        <w:rPr>
          <w:rFonts w:ascii="Fira Sans" w:hAnsi="Fira Sans"/>
          <w:sz w:val="24"/>
          <w:szCs w:val="24"/>
          <w:highlight w:val="yellow"/>
          <w:lang w:val="pt-BR"/>
        </w:rPr>
        <w:t xml:space="preserve"> líder</w:t>
      </w:r>
      <w:r w:rsidRPr="007B0FDB" w:rsidR="00824F50">
        <w:rPr>
          <w:rFonts w:ascii="Fira Sans" w:hAnsi="Fira Sans"/>
          <w:sz w:val="24"/>
          <w:szCs w:val="24"/>
          <w:lang w:val="pt-BR"/>
        </w:rPr>
        <w:t>)</w:t>
      </w:r>
      <w:r w:rsidRPr="007B0FDB">
        <w:rPr>
          <w:rFonts w:ascii="Fira Sans" w:hAnsi="Fira Sans"/>
          <w:sz w:val="24"/>
          <w:szCs w:val="24"/>
          <w:lang w:val="pt-BR"/>
        </w:rPr>
        <w:t xml:space="preserve"> abaixo assinada, por meio de seu representante legal, vem apresentar, nos termos do Edital, o presente FORMULÁRIO DE RECURSO OU IMPUGNAÇÃO, conforme as razões e fundamentos a seguir descritos.</w:t>
      </w:r>
    </w:p>
    <w:p w:rsidRPr="007B0FDB" w:rsidR="00824F50" w:rsidP="00824F50" w:rsidRDefault="00824F50" w14:paraId="75A4EE27" w14:textId="1D51FC67">
      <w:pPr>
        <w:spacing w:after="0" w:line="240" w:lineRule="auto"/>
        <w:jc w:val="both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6D4CACCB" w14:textId="318DDC7C">
      <w:pPr>
        <w:spacing w:after="0" w:line="240" w:lineRule="auto"/>
        <w:jc w:val="right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t>[Local], [Data]</w:t>
      </w:r>
    </w:p>
    <w:p w:rsidRPr="007B0FDB" w:rsidR="00824F50" w:rsidP="00824F50" w:rsidRDefault="003C4E10" w14:paraId="1A7700D1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br/>
      </w:r>
    </w:p>
    <w:p w:rsidRPr="007B0FDB" w:rsidR="003048D3" w:rsidP="00824F50" w:rsidRDefault="003C4E10" w14:paraId="1EE3DDC2" w14:textId="58F06C49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t xml:space="preserve">Nome da Organização: </w:t>
      </w:r>
    </w:p>
    <w:p w:rsidRPr="007B0FDB" w:rsidR="003048D3" w:rsidP="00824F50" w:rsidRDefault="003C4E10" w14:paraId="26BF27E8" w14:textId="2A505AE3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t xml:space="preserve">CNPJ: </w:t>
      </w:r>
    </w:p>
    <w:p w:rsidRPr="007B0FDB" w:rsidR="003048D3" w:rsidP="00824F50" w:rsidRDefault="003C4E10" w14:paraId="0E6AAD40" w14:textId="0346686C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t xml:space="preserve">Nome do Representante Legal: </w:t>
      </w:r>
    </w:p>
    <w:p w:rsidRPr="007B0FDB" w:rsidR="00824F50" w:rsidP="00824F50" w:rsidRDefault="00824F50" w14:paraId="3F20A58A" w14:textId="5B694996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t>CPF:</w:t>
      </w:r>
    </w:p>
    <w:p w:rsidRPr="007B0FDB" w:rsidR="003048D3" w:rsidP="00824F50" w:rsidRDefault="003C4E10" w14:paraId="2D852C0B" w14:textId="2062801B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t xml:space="preserve">Cargo: </w:t>
      </w:r>
    </w:p>
    <w:p w:rsidRPr="007B0FDB" w:rsidR="003048D3" w:rsidP="00824F50" w:rsidRDefault="003C4E10" w14:paraId="68F779E3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br/>
      </w:r>
      <w:r w:rsidRPr="007B0FDB">
        <w:rPr>
          <w:rFonts w:ascii="Fira Sans" w:hAnsi="Fira Sans"/>
          <w:sz w:val="24"/>
          <w:szCs w:val="24"/>
          <w:lang w:val="pt-BR"/>
        </w:rPr>
        <w:t>Tipo de Solicitação (marcar com X):</w:t>
      </w:r>
    </w:p>
    <w:p w:rsidRPr="007B0FDB" w:rsidR="003048D3" w:rsidP="00824F50" w:rsidRDefault="003C4E10" w14:paraId="790BD5C6" w14:textId="35B857D0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t>[  ] Recurso contra resultado da seleção</w:t>
      </w:r>
      <w:r w:rsidRPr="007B0FDB">
        <w:rPr>
          <w:rFonts w:ascii="Fira Sans" w:hAnsi="Fira Sans"/>
          <w:sz w:val="24"/>
          <w:szCs w:val="24"/>
          <w:lang w:val="pt-BR"/>
        </w:rPr>
        <w:br/>
      </w:r>
      <w:r w:rsidRPr="007B0FDB">
        <w:rPr>
          <w:rFonts w:ascii="Fira Sans" w:hAnsi="Fira Sans"/>
          <w:sz w:val="24"/>
          <w:szCs w:val="24"/>
          <w:lang w:val="pt-BR"/>
        </w:rPr>
        <w:t>[  ] Impugnação ao edital</w:t>
      </w:r>
    </w:p>
    <w:p w:rsidRPr="007B0FDB" w:rsidR="00824F50" w:rsidP="00824F50" w:rsidRDefault="00824F50" w14:paraId="7C0D9CF4" w14:textId="314B270A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3048D3" w:rsidP="00824F50" w:rsidRDefault="003C4E10" w14:paraId="561504BD" w14:textId="2321DB98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br/>
      </w:r>
      <w:r w:rsidRPr="007B0FDB">
        <w:rPr>
          <w:rFonts w:ascii="Fira Sans" w:hAnsi="Fira Sans"/>
          <w:sz w:val="24"/>
          <w:szCs w:val="24"/>
          <w:lang w:val="pt-BR"/>
        </w:rPr>
        <w:t>Fundamentação e Justificativa:</w:t>
      </w:r>
    </w:p>
    <w:p w:rsidRPr="007B0FDB" w:rsidR="00824F50" w:rsidP="00824F50" w:rsidRDefault="00824F50" w14:paraId="64F22E08" w14:textId="39DCE49D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165FD706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3048D3" w:rsidP="00824F50" w:rsidRDefault="003C4E10" w14:paraId="2EA082B0" w14:textId="7DD95A08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  <w:r w:rsidRPr="007B0FDB">
        <w:rPr>
          <w:rFonts w:ascii="Fira Sans" w:hAnsi="Fira Sans"/>
          <w:sz w:val="24"/>
          <w:szCs w:val="24"/>
          <w:lang w:val="pt-BR"/>
        </w:rPr>
        <w:br/>
      </w:r>
      <w:r w:rsidRPr="007B0FDB">
        <w:rPr>
          <w:rFonts w:ascii="Fira Sans" w:hAnsi="Fira Sans"/>
          <w:sz w:val="24"/>
          <w:szCs w:val="24"/>
          <w:lang w:val="pt-BR"/>
        </w:rPr>
        <w:t>Solicitação Específica:</w:t>
      </w:r>
    </w:p>
    <w:p w:rsidRPr="007B0FDB" w:rsidR="00824F50" w:rsidP="00824F50" w:rsidRDefault="00824F50" w14:paraId="33763849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70808521" w14:textId="498B0751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08A4EE55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5A4F55AB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13F877DC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2B1970CE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20EB611B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7B0FDB" w:rsidR="00824F50" w:rsidP="00824F50" w:rsidRDefault="00824F50" w14:paraId="06929017" w14:textId="77777777">
      <w:pPr>
        <w:spacing w:after="0" w:line="240" w:lineRule="auto"/>
        <w:rPr>
          <w:rFonts w:ascii="Fira Sans" w:hAnsi="Fira Sans"/>
          <w:sz w:val="24"/>
          <w:szCs w:val="24"/>
          <w:lang w:val="pt-BR"/>
        </w:rPr>
      </w:pPr>
    </w:p>
    <w:p w:rsidRPr="00824F50" w:rsidR="003048D3" w:rsidP="00824F50" w:rsidRDefault="003C4E10" w14:paraId="62008C12" w14:textId="3FAE7741">
      <w:pPr>
        <w:spacing w:after="0" w:line="240" w:lineRule="auto"/>
        <w:rPr>
          <w:rFonts w:ascii="Fira Sans" w:hAnsi="Fira Sans"/>
          <w:sz w:val="24"/>
          <w:szCs w:val="24"/>
        </w:rPr>
      </w:pPr>
      <w:proofErr w:type="spellStart"/>
      <w:r w:rsidRPr="00824F50">
        <w:rPr>
          <w:rFonts w:ascii="Fira Sans" w:hAnsi="Fira Sans"/>
          <w:sz w:val="24"/>
          <w:szCs w:val="24"/>
        </w:rPr>
        <w:t>Assinatura</w:t>
      </w:r>
      <w:proofErr w:type="spellEnd"/>
      <w:r w:rsidRPr="00824F50">
        <w:rPr>
          <w:rFonts w:ascii="Fira Sans" w:hAnsi="Fira Sans"/>
          <w:sz w:val="24"/>
          <w:szCs w:val="24"/>
        </w:rPr>
        <w:t xml:space="preserve"> do </w:t>
      </w:r>
      <w:proofErr w:type="spellStart"/>
      <w:r w:rsidRPr="00824F50">
        <w:rPr>
          <w:rFonts w:ascii="Fira Sans" w:hAnsi="Fira Sans"/>
          <w:sz w:val="24"/>
          <w:szCs w:val="24"/>
        </w:rPr>
        <w:t>Representante</w:t>
      </w:r>
      <w:proofErr w:type="spellEnd"/>
      <w:r w:rsidRPr="00824F50">
        <w:rPr>
          <w:rFonts w:ascii="Fira Sans" w:hAnsi="Fira Sans"/>
          <w:sz w:val="24"/>
          <w:szCs w:val="24"/>
        </w:rPr>
        <w:t xml:space="preserve"> Legal: ____________________________________________</w:t>
      </w:r>
    </w:p>
    <w:sectPr w:rsidRPr="00824F50" w:rsidR="003048D3" w:rsidSect="00034616">
      <w:headerReference w:type="default" r:id="rId11"/>
      <w:footerReference w:type="defaul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13E4" w:rsidP="005113E4" w:rsidRDefault="005113E4" w14:paraId="23978F89" w14:textId="77777777">
      <w:pPr>
        <w:spacing w:after="0" w:line="240" w:lineRule="auto"/>
      </w:pPr>
      <w:r>
        <w:separator/>
      </w:r>
    </w:p>
  </w:endnote>
  <w:endnote w:type="continuationSeparator" w:id="0">
    <w:p w:rsidR="005113E4" w:rsidP="005113E4" w:rsidRDefault="005113E4" w14:paraId="501DAF2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113E4" w:rsidRDefault="005113E4" w14:paraId="1615E8FC" w14:textId="79188833">
    <w:pPr>
      <w:pStyle w:val="Rodap"/>
    </w:pPr>
    <w:r w:rsidRPr="0015423B">
      <w:rPr>
        <w:noProof/>
        <w:lang w:val="pt-BR"/>
      </w:rPr>
      <w:drawing>
        <wp:inline distT="0" distB="0" distL="0" distR="0" wp14:anchorId="3D2DF85A" wp14:editId="267CEC54">
          <wp:extent cx="5486400" cy="731520"/>
          <wp:effectExtent l="0" t="0" r="0" b="0"/>
          <wp:docPr id="444450117" name="Imagem 2" descr="Text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450117" name="Imagem 2" descr="Text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13E4" w:rsidP="005113E4" w:rsidRDefault="005113E4" w14:paraId="2C338FD5" w14:textId="77777777">
      <w:pPr>
        <w:spacing w:after="0" w:line="240" w:lineRule="auto"/>
      </w:pPr>
      <w:r>
        <w:separator/>
      </w:r>
    </w:p>
  </w:footnote>
  <w:footnote w:type="continuationSeparator" w:id="0">
    <w:p w:rsidR="005113E4" w:rsidP="005113E4" w:rsidRDefault="005113E4" w14:paraId="49F2267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13313" w:rsidR="005113E4" w:rsidP="00013313" w:rsidRDefault="00013313" w14:paraId="5E2BCD40" w14:textId="1A35F33F">
    <w:pPr>
      <w:pStyle w:val="Cabealho"/>
      <w:jc w:val="center"/>
    </w:pPr>
    <w:r w:rsidRPr="00B71871">
      <w:rPr>
        <w:noProof/>
      </w:rPr>
      <w:drawing>
        <wp:inline distT="0" distB="0" distL="0" distR="0" wp14:anchorId="22C168D1" wp14:editId="70DEE4DA">
          <wp:extent cx="2602767" cy="772656"/>
          <wp:effectExtent l="0" t="0" r="7620" b="8890"/>
          <wp:docPr id="1058458445" name="Imagem 4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15792" name="Imagem 4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314" b="20849"/>
                  <a:stretch>
                    <a:fillRect/>
                  </a:stretch>
                </pic:blipFill>
                <pic:spPr bwMode="auto">
                  <a:xfrm>
                    <a:off x="0" y="0"/>
                    <a:ext cx="2653642" cy="7877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686442262">
    <w:abstractNumId w:val="8"/>
  </w:num>
  <w:num w:numId="2" w16cid:durableId="2053577590">
    <w:abstractNumId w:val="6"/>
  </w:num>
  <w:num w:numId="3" w16cid:durableId="766778713">
    <w:abstractNumId w:val="5"/>
  </w:num>
  <w:num w:numId="4" w16cid:durableId="1759057258">
    <w:abstractNumId w:val="4"/>
  </w:num>
  <w:num w:numId="5" w16cid:durableId="1390691644">
    <w:abstractNumId w:val="7"/>
  </w:num>
  <w:num w:numId="6" w16cid:durableId="1661226843">
    <w:abstractNumId w:val="3"/>
  </w:num>
  <w:num w:numId="7" w16cid:durableId="1900556831">
    <w:abstractNumId w:val="2"/>
  </w:num>
  <w:num w:numId="8" w16cid:durableId="166409173">
    <w:abstractNumId w:val="1"/>
  </w:num>
  <w:num w:numId="9" w16cid:durableId="168940195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3313"/>
    <w:rsid w:val="00034616"/>
    <w:rsid w:val="0006063C"/>
    <w:rsid w:val="0015074B"/>
    <w:rsid w:val="0029639D"/>
    <w:rsid w:val="003048D3"/>
    <w:rsid w:val="00326F90"/>
    <w:rsid w:val="003C4E10"/>
    <w:rsid w:val="005113E4"/>
    <w:rsid w:val="00624B98"/>
    <w:rsid w:val="00764036"/>
    <w:rsid w:val="007B0FDB"/>
    <w:rsid w:val="00824F50"/>
    <w:rsid w:val="00AA1D8D"/>
    <w:rsid w:val="00B47730"/>
    <w:rsid w:val="00CB0664"/>
    <w:rsid w:val="00F73170"/>
    <w:rsid w:val="00FC693F"/>
    <w:rsid w:val="111BF052"/>
    <w:rsid w:val="2ED490F1"/>
    <w:rsid w:val="5CD3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1C295"/>
  <w14:defaultImageDpi w14:val="300"/>
  <w15:docId w15:val="{85F41E15-C049-4672-95B2-7746940B95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693F"/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styleId="Ttulo1Char" w:customStyle="1">
    <w:name w:val="Título 1 Char"/>
    <w:basedOn w:val="Fontepargpadro"/>
    <w:link w:val="Ttulo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Ttulo2Char" w:customStyle="1">
    <w:name w:val="Título 2 Char"/>
    <w:basedOn w:val="Fontepargpadro"/>
    <w:link w:val="Ttulo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Ttulo3Char" w:customStyle="1">
    <w:name w:val="Título 3 Char"/>
    <w:basedOn w:val="Fontepargpadro"/>
    <w:link w:val="Ttulo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tuloChar" w:customStyle="1">
    <w:name w:val="Título Char"/>
    <w:basedOn w:val="Fontepargpadro"/>
    <w:link w:val="Ttulo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tuloChar" w:customStyle="1">
    <w:name w:val="Subtítulo Char"/>
    <w:basedOn w:val="Fontepargpadro"/>
    <w:link w:val="Subttulo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styleId="Corpodetexto2Char" w:customStyle="1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Corpodetexto3Char" w:customStyle="1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TextodemacroChar" w:customStyle="1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styleId="CitaoChar" w:customStyle="1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styleId="Ttulo4Char" w:customStyle="1">
    <w:name w:val="Título 4 Char"/>
    <w:basedOn w:val="Fontepargpadro"/>
    <w:link w:val="Ttulo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Ttulo5Char" w:customStyle="1">
    <w:name w:val="Título 5 Char"/>
    <w:basedOn w:val="Fontepargpadro"/>
    <w:link w:val="Ttulo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tulo7Char" w:customStyle="1">
    <w:name w:val="Título 7 Char"/>
    <w:basedOn w:val="Fontepargpadro"/>
    <w:link w:val="Ttulo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Ttulo8Char" w:customStyle="1">
    <w:name w:val="Título 8 Char"/>
    <w:basedOn w:val="Fontepargpadro"/>
    <w:link w:val="Ttulo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Ttulo9Char" w:customStyle="1">
    <w:name w:val="Título 9 Char"/>
    <w:basedOn w:val="Fontepargpadro"/>
    <w:link w:val="Ttulo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2b8d4-4a8f-4bb4-92ea-03aa23c232e0" xsi:nil="true"/>
    <lcf76f155ced4ddcb4097134ff3c332f xmlns="2ff39d36-c71d-473a-9e1f-65a24b9a38a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841CA977FCE42B86BEDCF29741449" ma:contentTypeVersion="14" ma:contentTypeDescription="Crie um novo documento." ma:contentTypeScope="" ma:versionID="f558a01f945b29bb5e395bb5000e32e4">
  <xsd:schema xmlns:xsd="http://www.w3.org/2001/XMLSchema" xmlns:xs="http://www.w3.org/2001/XMLSchema" xmlns:p="http://schemas.microsoft.com/office/2006/metadata/properties" xmlns:ns2="7f82b8d4-4a8f-4bb4-92ea-03aa23c232e0" xmlns:ns3="2ff39d36-c71d-473a-9e1f-65a24b9a38a0" targetNamespace="http://schemas.microsoft.com/office/2006/metadata/properties" ma:root="true" ma:fieldsID="54e6c1c0452fc5b120e6ada03a2601a4" ns2:_="" ns3:_="">
    <xsd:import namespace="7f82b8d4-4a8f-4bb4-92ea-03aa23c232e0"/>
    <xsd:import namespace="2ff39d36-c71d-473a-9e1f-65a24b9a38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2b8d4-4a8f-4bb4-92ea-03aa23c232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bca7b6-563c-46b1-993f-10e1005d6db5}" ma:internalName="TaxCatchAll" ma:showField="CatchAllData" ma:web="7f82b8d4-4a8f-4bb4-92ea-03aa23c232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f39d36-c71d-473a-9e1f-65a24b9a38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e097bd28-3fa5-4e9f-8205-9507d9513b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EE46F6-FDCA-4FA2-966B-8CD239E1DD56}">
  <ds:schemaRefs>
    <ds:schemaRef ds:uri="http://schemas.microsoft.com/office/2006/metadata/properties"/>
    <ds:schemaRef ds:uri="http://schemas.microsoft.com/office/infopath/2007/PartnerControls"/>
    <ds:schemaRef ds:uri="7f82b8d4-4a8f-4bb4-92ea-03aa23c232e0"/>
    <ds:schemaRef ds:uri="2ff39d36-c71d-473a-9e1f-65a24b9a38a0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49B345-FCAF-40BC-9ED1-C8A388DC61B3}"/>
</file>

<file path=customXml/itemProps4.xml><?xml version="1.0" encoding="utf-8"?>
<ds:datastoreItem xmlns:ds="http://schemas.openxmlformats.org/officeDocument/2006/customXml" ds:itemID="{23CCF834-A2D4-423F-9AC7-E0AD3ACE7F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python-docx</dc:creator>
  <keywords/>
  <dc:description>generated by python-docx</dc:description>
  <lastModifiedBy>Romilda Cumaru</lastModifiedBy>
  <revision>8</revision>
  <dcterms:created xsi:type="dcterms:W3CDTF">2013-12-23T23:15:00.0000000Z</dcterms:created>
  <dcterms:modified xsi:type="dcterms:W3CDTF">2025-11-13T15:20:10.1382705Z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0x010100CD7841CA977FCE42B86BEDCF29741449</vt:lpwstr>
  </property>
  <property fmtid="{D5CDD505-2E9C-101B-9397-08002B2CF9AE}" pid="3" name="MediaServiceImageTags">
    <vt:lpwstr/>
  </property>
</Properties>
</file>